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3E" w:rsidRDefault="00073CED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Braided Essay Assignment: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Rubric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2318"/>
        <w:gridCol w:w="2540"/>
        <w:gridCol w:w="2413"/>
        <w:gridCol w:w="1008"/>
      </w:tblGrid>
      <w:tr w:rsidR="004D224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Exemplary</w:t>
            </w:r>
          </w:p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Competent</w:t>
            </w:r>
          </w:p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.25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Does Not Meet Expectations</w:t>
            </w:r>
          </w:p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Score</w:t>
            </w:r>
          </w:p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(Weight)</w:t>
            </w:r>
          </w:p>
        </w:tc>
      </w:tr>
      <w:tr w:rsidR="004D224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Repeated Idea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Two or more ideas are repeated through varied use of images, phrases, concepts, etc.; supports unifying element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Ideas are repeated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through use of images, phrases, concepts, etc, and vaguely supports unifying element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Repetition of ideas are not clear and images, phrases, and concepts fail to support unifying element</w:t>
            </w:r>
          </w:p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 2 = ___)</w:t>
            </w:r>
          </w:p>
        </w:tc>
      </w:tr>
      <w:tr w:rsidR="004D224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Voice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Writing demonstrates clear style; conveys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personality; control of written expression with use of descriptive language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Writing demonstrates style and conveys glimmers of  personality; average control of written expression with some use of descriptive language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Writing fails to demonstrate style and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personality; lack of control of written expression and little to no use of descriptive language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 2 = ___)</w:t>
            </w:r>
          </w:p>
        </w:tc>
      </w:tr>
      <w:tr w:rsidR="004D224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Flow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Essay has cohesive connections between a variety of complementary strands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Essay has complementary strands, but transitions and connections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aren’t clear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There are no connections between braided strands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 2 = ___)</w:t>
            </w:r>
          </w:p>
        </w:tc>
      </w:tr>
      <w:tr w:rsidR="004D224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Unifying element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Easily understood theme, which is supported by all strands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 ideas are somewhat concise, but lack clear connectivity with other aspects of the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Ideas are not concise or connected with other aspects of the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 2 = ___)</w:t>
            </w:r>
          </w:p>
        </w:tc>
      </w:tr>
      <w:tr w:rsidR="004D224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Reflective piece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Author thoroughly describes writing and collaboration process.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Author somewhat describes writing and collaboration process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Author does not describe writing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and collaboration process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 1 = ___)</w:t>
            </w:r>
          </w:p>
        </w:tc>
      </w:tr>
      <w:tr w:rsidR="004D224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9EAD3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Grammar, usage, mechanics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Minor grammatical errors, which don’t distract from content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Some grammatical errors, which distract the reader from the content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Grammatical errors make comprehension difficult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= ___)</w:t>
            </w:r>
          </w:p>
        </w:tc>
      </w:tr>
      <w:tr w:rsidR="004D224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t xml:space="preserve">Total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</w:p>
        </w:tc>
      </w:tr>
    </w:tbl>
    <w:p w:rsidR="00A77B3E" w:rsidRDefault="00073CE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rPr>
          <w:rFonts w:ascii="Calibri" w:eastAsia="Calibri" w:hAnsi="Calibri" w:cs="Calibri"/>
        </w:rPr>
        <w:t xml:space="preserve"> </w:t>
      </w:r>
    </w:p>
    <w:p w:rsidR="00A77B3E" w:rsidRDefault="00073CED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073CED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sectPr w:rsidR="00A77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4D"/>
    <w:rsid w:val="00073CED"/>
    <w:rsid w:val="004D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Grant Martin</cp:lastModifiedBy>
  <cp:revision>2</cp:revision>
  <dcterms:created xsi:type="dcterms:W3CDTF">2012-09-26T14:34:00Z</dcterms:created>
  <dcterms:modified xsi:type="dcterms:W3CDTF">2012-09-26T14:34:00Z</dcterms:modified>
</cp:coreProperties>
</file>